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5761" w14:textId="364EAD39" w:rsidR="00292060" w:rsidRPr="007C363F" w:rsidRDefault="007C363F" w:rsidP="004D346E">
      <w:pPr>
        <w:pStyle w:val="Nagwek1"/>
        <w:spacing w:before="0"/>
        <w:rPr>
          <w:rFonts w:ascii="Arial" w:eastAsia="Calibri" w:hAnsi="Arial" w:cs="Arial"/>
          <w:b/>
          <w:bCs/>
          <w:color w:val="auto"/>
          <w:sz w:val="28"/>
          <w:szCs w:val="28"/>
        </w:rPr>
      </w:pPr>
      <w:r w:rsidRPr="007C363F">
        <w:rPr>
          <w:rFonts w:ascii="Arial" w:eastAsia="Calibri" w:hAnsi="Arial" w:cs="Arial"/>
          <w:b/>
          <w:bCs/>
          <w:color w:val="auto"/>
          <w:sz w:val="28"/>
          <w:szCs w:val="28"/>
        </w:rPr>
        <w:t xml:space="preserve">Załącznik nr </w:t>
      </w:r>
      <w:r w:rsidR="004F5A81">
        <w:rPr>
          <w:rFonts w:ascii="Arial" w:eastAsia="Calibri" w:hAnsi="Arial" w:cs="Arial"/>
          <w:b/>
          <w:bCs/>
          <w:color w:val="auto"/>
          <w:sz w:val="28"/>
          <w:szCs w:val="28"/>
        </w:rPr>
        <w:t>9</w:t>
      </w:r>
      <w:r w:rsidRPr="007C363F">
        <w:rPr>
          <w:rFonts w:ascii="Arial" w:eastAsia="Calibri" w:hAnsi="Arial" w:cs="Arial"/>
          <w:b/>
          <w:bCs/>
          <w:color w:val="auto"/>
          <w:sz w:val="28"/>
          <w:szCs w:val="28"/>
        </w:rPr>
        <w:t xml:space="preserve"> do SWZ</w:t>
      </w:r>
    </w:p>
    <w:p w14:paraId="5B69D4D9" w14:textId="77777777" w:rsidR="008173C0" w:rsidRPr="002F47D1" w:rsidRDefault="008173C0" w:rsidP="008173C0">
      <w:pPr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06176752" w14:textId="57B059DF" w:rsidR="008173C0" w:rsidRPr="00382D4F" w:rsidRDefault="008173C0" w:rsidP="008173C0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</w:t>
      </w:r>
    </w:p>
    <w:p w14:paraId="7A48F19C" w14:textId="697B9605" w:rsidR="008173C0" w:rsidRPr="008173C0" w:rsidRDefault="008173C0" w:rsidP="008173C0">
      <w:pPr>
        <w:spacing w:after="48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68CAF310" w14:textId="07AF1DDB" w:rsidR="00292060" w:rsidRPr="008173C0" w:rsidRDefault="008173C0" w:rsidP="008173C0">
      <w:pPr>
        <w:pStyle w:val="Nagwek1"/>
        <w:spacing w:before="0" w:after="240"/>
        <w:rPr>
          <w:rFonts w:ascii="Arial" w:hAnsi="Arial" w:cs="Arial"/>
          <w:b/>
        </w:rPr>
      </w:pPr>
      <w:r w:rsidRPr="008173C0">
        <w:rPr>
          <w:rFonts w:ascii="Arial" w:hAnsi="Arial" w:cs="Arial"/>
          <w:b/>
          <w:color w:val="000009"/>
        </w:rPr>
        <w:t xml:space="preserve">Wykaz </w:t>
      </w:r>
      <w:r w:rsidR="004F5A81">
        <w:rPr>
          <w:rFonts w:ascii="Arial" w:hAnsi="Arial" w:cs="Arial"/>
          <w:b/>
          <w:color w:val="000009"/>
        </w:rPr>
        <w:t>osób skierowanych przez Wykonawcę do realizacji zamówienia publicznego</w:t>
      </w:r>
    </w:p>
    <w:p w14:paraId="2280A484" w14:textId="713A8182" w:rsidR="00292060" w:rsidRPr="008173C0" w:rsidRDefault="00292060" w:rsidP="008173C0">
      <w:pPr>
        <w:spacing w:after="240"/>
        <w:ind w:right="-28"/>
        <w:rPr>
          <w:rFonts w:ascii="Arial" w:hAnsi="Arial" w:cs="Arial"/>
          <w:b/>
          <w:color w:val="000009"/>
          <w:sz w:val="24"/>
          <w:szCs w:val="24"/>
        </w:rPr>
      </w:pPr>
      <w:r w:rsidRPr="004D346E">
        <w:rPr>
          <w:rFonts w:ascii="Arial" w:hAnsi="Arial" w:cs="Arial"/>
          <w:color w:val="000009"/>
          <w:sz w:val="24"/>
          <w:szCs w:val="24"/>
        </w:rPr>
        <w:t xml:space="preserve">Postępowanie  pn. </w:t>
      </w:r>
      <w:r w:rsidRPr="008B66F4">
        <w:rPr>
          <w:rFonts w:ascii="Arial" w:hAnsi="Arial" w:cs="Arial"/>
          <w:b/>
          <w:color w:val="000009"/>
          <w:sz w:val="24"/>
          <w:szCs w:val="24"/>
        </w:rPr>
        <w:t>„</w:t>
      </w:r>
      <w:r w:rsidR="008B66F4" w:rsidRPr="008B66F4">
        <w:rPr>
          <w:rFonts w:ascii="Arial" w:hAnsi="Arial" w:cs="Arial"/>
          <w:b/>
          <w:sz w:val="24"/>
          <w:szCs w:val="24"/>
        </w:rPr>
        <w:t>Uszczelnienie świetlików nad czytelnią główną w budynku biblioteki UJK w Kielcach</w:t>
      </w:r>
      <w:r w:rsidRPr="008B66F4">
        <w:rPr>
          <w:rFonts w:ascii="Arial" w:hAnsi="Arial" w:cs="Arial"/>
          <w:b/>
          <w:color w:val="000009"/>
          <w:sz w:val="24"/>
          <w:szCs w:val="24"/>
        </w:rPr>
        <w:t>”</w:t>
      </w:r>
      <w:r w:rsidRPr="008B66F4">
        <w:rPr>
          <w:rFonts w:ascii="Arial" w:hAnsi="Arial" w:cs="Arial"/>
          <w:color w:val="000009"/>
          <w:sz w:val="24"/>
          <w:szCs w:val="24"/>
        </w:rPr>
        <w:t>,</w:t>
      </w:r>
      <w:r w:rsidRPr="004D346E">
        <w:rPr>
          <w:rFonts w:ascii="Arial" w:hAnsi="Arial" w:cs="Arial"/>
          <w:color w:val="000009"/>
          <w:sz w:val="24"/>
          <w:szCs w:val="24"/>
        </w:rPr>
        <w:t xml:space="preserve"> oznaczenie postępowania:</w:t>
      </w:r>
      <w:r w:rsidR="008173C0">
        <w:rPr>
          <w:rFonts w:ascii="Arial" w:hAnsi="Arial" w:cs="Arial"/>
          <w:color w:val="000009"/>
          <w:sz w:val="24"/>
          <w:szCs w:val="24"/>
        </w:rPr>
        <w:t xml:space="preserve"> </w:t>
      </w:r>
      <w:r w:rsidR="00D869B8">
        <w:rPr>
          <w:rFonts w:ascii="Arial" w:hAnsi="Arial" w:cs="Arial"/>
          <w:b/>
          <w:color w:val="000009"/>
          <w:sz w:val="24"/>
          <w:szCs w:val="24"/>
        </w:rPr>
        <w:t>KU</w:t>
      </w:r>
      <w:r w:rsidRPr="004D346E">
        <w:rPr>
          <w:rFonts w:ascii="Arial" w:hAnsi="Arial" w:cs="Arial"/>
          <w:b/>
          <w:color w:val="000009"/>
          <w:sz w:val="24"/>
          <w:szCs w:val="24"/>
        </w:rPr>
        <w:t>.2301</w:t>
      </w:r>
      <w:r w:rsidR="00E56429">
        <w:rPr>
          <w:rFonts w:ascii="Arial" w:hAnsi="Arial" w:cs="Arial"/>
          <w:b/>
          <w:color w:val="000009"/>
          <w:sz w:val="24"/>
          <w:szCs w:val="24"/>
        </w:rPr>
        <w:t>.</w:t>
      </w:r>
      <w:r w:rsidR="008B66F4">
        <w:rPr>
          <w:rFonts w:ascii="Arial" w:hAnsi="Arial" w:cs="Arial"/>
          <w:b/>
          <w:color w:val="000009"/>
          <w:sz w:val="24"/>
          <w:szCs w:val="24"/>
        </w:rPr>
        <w:t>116</w:t>
      </w:r>
      <w:r w:rsidRPr="004D346E">
        <w:rPr>
          <w:rFonts w:ascii="Arial" w:hAnsi="Arial" w:cs="Arial"/>
          <w:b/>
          <w:color w:val="000009"/>
          <w:sz w:val="24"/>
          <w:szCs w:val="24"/>
        </w:rPr>
        <w:t>.202</w:t>
      </w:r>
      <w:r w:rsidR="00104A56">
        <w:rPr>
          <w:rFonts w:ascii="Arial" w:hAnsi="Arial" w:cs="Arial"/>
          <w:b/>
          <w:color w:val="000009"/>
          <w:sz w:val="24"/>
          <w:szCs w:val="24"/>
        </w:rPr>
        <w:t>5</w:t>
      </w:r>
    </w:p>
    <w:p w14:paraId="0F02642B" w14:textId="77777777" w:rsidR="00E52416" w:rsidRPr="008B66F4" w:rsidRDefault="00E52416" w:rsidP="00E52416">
      <w:pPr>
        <w:tabs>
          <w:tab w:val="left" w:pos="6461"/>
        </w:tabs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</w:rPr>
      </w:pPr>
      <w:r w:rsidRPr="008B66F4">
        <w:rPr>
          <w:rFonts w:ascii="Arial" w:eastAsia="Calibri" w:hAnsi="Arial" w:cs="Arial"/>
          <w:iCs/>
          <w:sz w:val="20"/>
          <w:szCs w:val="20"/>
        </w:rPr>
        <w:t xml:space="preserve">Zestawienie sporządza się podając informacje o osobie przewidzianej do pełnienia funkcji: kierownika budowy, posiadającej stosowne doświadczenie zawodowe i uprawnienia budowlane. </w:t>
      </w:r>
    </w:p>
    <w:p w14:paraId="69C98828" w14:textId="77777777" w:rsidR="00E52416" w:rsidRDefault="00E52416" w:rsidP="00E52416">
      <w:pPr>
        <w:tabs>
          <w:tab w:val="left" w:pos="646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37962C2" w14:textId="77777777" w:rsidR="00E52416" w:rsidRPr="00E52416" w:rsidRDefault="00E52416" w:rsidP="00E52416">
      <w:pPr>
        <w:tabs>
          <w:tab w:val="left" w:pos="6461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52416">
        <w:rPr>
          <w:rFonts w:ascii="Arial" w:eastAsia="Calibri" w:hAnsi="Arial" w:cs="Arial"/>
          <w:sz w:val="24"/>
          <w:szCs w:val="24"/>
        </w:rPr>
        <w:t xml:space="preserve">Wykonawca oświadcza, że obowiązki kierownika budowy pełnić będzie: </w:t>
      </w:r>
    </w:p>
    <w:p w14:paraId="12CEB2D3" w14:textId="77777777" w:rsidR="00E52416" w:rsidRPr="000431CB" w:rsidRDefault="00E52416" w:rsidP="00E52416">
      <w:pPr>
        <w:tabs>
          <w:tab w:val="left" w:pos="6461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25"/>
        <w:gridCol w:w="1561"/>
        <w:gridCol w:w="2478"/>
        <w:gridCol w:w="1615"/>
        <w:gridCol w:w="1719"/>
      </w:tblGrid>
      <w:tr w:rsidR="00E52416" w:rsidRPr="008B66F4" w14:paraId="0E94E9FA" w14:textId="7BFD9F27" w:rsidTr="00E52416">
        <w:trPr>
          <w:trHeight w:val="1035"/>
        </w:trPr>
        <w:tc>
          <w:tcPr>
            <w:tcW w:w="667" w:type="dxa"/>
            <w:vAlign w:val="center"/>
          </w:tcPr>
          <w:p w14:paraId="30E6A4DC" w14:textId="77777777" w:rsidR="00E52416" w:rsidRPr="008B66F4" w:rsidRDefault="00E52416" w:rsidP="00E52416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8B66F4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L.p.</w:t>
            </w:r>
          </w:p>
        </w:tc>
        <w:tc>
          <w:tcPr>
            <w:tcW w:w="2025" w:type="dxa"/>
            <w:vAlign w:val="center"/>
          </w:tcPr>
          <w:p w14:paraId="43A4857F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Imię</w:t>
            </w:r>
          </w:p>
          <w:p w14:paraId="19A22FC2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i nazwisko</w:t>
            </w:r>
          </w:p>
          <w:p w14:paraId="4BAFED2C" w14:textId="6BF04A08" w:rsidR="00E52416" w:rsidRPr="008B66F4" w:rsidRDefault="00E52416" w:rsidP="00E52416">
            <w:pPr>
              <w:pStyle w:val="TableParagraph"/>
              <w:spacing w:line="276" w:lineRule="auto"/>
              <w:ind w:left="143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561" w:type="dxa"/>
            <w:vAlign w:val="center"/>
          </w:tcPr>
          <w:p w14:paraId="7E0ED80D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Funkcja</w:t>
            </w:r>
          </w:p>
          <w:p w14:paraId="1A835BDE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w realizacji</w:t>
            </w:r>
          </w:p>
          <w:p w14:paraId="3C6811EA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zamówienia</w:t>
            </w:r>
          </w:p>
          <w:p w14:paraId="372A93F7" w14:textId="572CC78D" w:rsidR="00E52416" w:rsidRPr="008B66F4" w:rsidRDefault="00E52416" w:rsidP="00E52416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478" w:type="dxa"/>
            <w:vAlign w:val="center"/>
          </w:tcPr>
          <w:p w14:paraId="7F8415AC" w14:textId="77777777" w:rsidR="00E52416" w:rsidRPr="008B66F4" w:rsidRDefault="00E52416" w:rsidP="00E52416">
            <w:pPr>
              <w:pStyle w:val="TableParagraph"/>
              <w:ind w:left="111"/>
              <w:jc w:val="center"/>
              <w:rPr>
                <w:rFonts w:ascii="Arial" w:hAnsi="Arial" w:cs="Arial"/>
                <w:b/>
                <w:lang w:val="pl-PL"/>
              </w:rPr>
            </w:pPr>
            <w:r w:rsidRPr="008B66F4">
              <w:rPr>
                <w:rFonts w:ascii="Arial" w:hAnsi="Arial" w:cs="Arial"/>
                <w:b/>
                <w:color w:val="000009"/>
                <w:spacing w:val="2"/>
                <w:lang w:val="pl-PL"/>
              </w:rPr>
              <w:t>Kwalifikacje zawodowe, wykształcenie</w:t>
            </w:r>
          </w:p>
          <w:p w14:paraId="777B428B" w14:textId="4A451468" w:rsidR="00E52416" w:rsidRPr="008B66F4" w:rsidRDefault="00E52416" w:rsidP="00E52416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615" w:type="dxa"/>
            <w:vAlign w:val="center"/>
          </w:tcPr>
          <w:p w14:paraId="09405542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Doświadczenie w</w:t>
            </w:r>
          </w:p>
          <w:p w14:paraId="04137C81" w14:textId="77777777" w:rsidR="00E52416" w:rsidRPr="008B66F4" w:rsidRDefault="00E52416" w:rsidP="00E52416">
            <w:pPr>
              <w:tabs>
                <w:tab w:val="left" w:pos="6461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lang w:val="pl-PL"/>
              </w:rPr>
            </w:pPr>
            <w:r w:rsidRPr="008B66F4">
              <w:rPr>
                <w:rFonts w:ascii="Arial" w:eastAsia="Calibri" w:hAnsi="Arial" w:cs="Arial"/>
                <w:b/>
                <w:lang w:val="pl-PL"/>
              </w:rPr>
              <w:t>latach</w:t>
            </w:r>
          </w:p>
          <w:p w14:paraId="4BCF850B" w14:textId="77777777" w:rsidR="00E52416" w:rsidRPr="008B66F4" w:rsidRDefault="00E52416" w:rsidP="00E52416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719" w:type="dxa"/>
            <w:vAlign w:val="center"/>
          </w:tcPr>
          <w:p w14:paraId="732FC3CB" w14:textId="7A9C04D3" w:rsidR="00E52416" w:rsidRPr="008B66F4" w:rsidRDefault="00E52416" w:rsidP="00E52416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8B66F4">
              <w:rPr>
                <w:rFonts w:ascii="Arial" w:hAnsi="Arial" w:cs="Arial"/>
                <w:b/>
                <w:color w:val="000009"/>
                <w:spacing w:val="2"/>
                <w:lang w:val="pl-PL"/>
              </w:rPr>
              <w:t xml:space="preserve">Podstawa </w:t>
            </w:r>
            <w:r w:rsidRPr="008B66F4">
              <w:rPr>
                <w:rFonts w:ascii="Arial" w:hAnsi="Arial" w:cs="Arial"/>
                <w:b/>
                <w:color w:val="000009"/>
                <w:lang w:val="pl-PL"/>
              </w:rPr>
              <w:t xml:space="preserve">do </w:t>
            </w:r>
            <w:r w:rsidRPr="008B66F4">
              <w:rPr>
                <w:rFonts w:ascii="Arial" w:hAnsi="Arial" w:cs="Arial"/>
                <w:b/>
                <w:color w:val="000009"/>
                <w:spacing w:val="2"/>
                <w:lang w:val="pl-PL"/>
              </w:rPr>
              <w:t xml:space="preserve">dysponowania osobą (umowa </w:t>
            </w:r>
            <w:r w:rsidRPr="008B66F4">
              <w:rPr>
                <w:rFonts w:ascii="Arial" w:hAnsi="Arial" w:cs="Arial"/>
                <w:b/>
                <w:color w:val="000009"/>
                <w:lang w:val="pl-PL"/>
              </w:rPr>
              <w:t xml:space="preserve">o </w:t>
            </w:r>
            <w:r w:rsidRPr="008B66F4">
              <w:rPr>
                <w:rFonts w:ascii="Arial" w:hAnsi="Arial" w:cs="Arial"/>
                <w:b/>
                <w:color w:val="000009"/>
                <w:spacing w:val="2"/>
                <w:lang w:val="pl-PL"/>
              </w:rPr>
              <w:t>pracę/umowa zlecenie/inna forma)</w:t>
            </w:r>
          </w:p>
        </w:tc>
      </w:tr>
      <w:tr w:rsidR="00E52416" w:rsidRPr="004D346E" w14:paraId="67D35FB0" w14:textId="0A7749EC" w:rsidTr="00E52416">
        <w:trPr>
          <w:trHeight w:val="1031"/>
        </w:trPr>
        <w:tc>
          <w:tcPr>
            <w:tcW w:w="667" w:type="dxa"/>
          </w:tcPr>
          <w:p w14:paraId="01E0CD94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025" w:type="dxa"/>
          </w:tcPr>
          <w:p w14:paraId="283B4B42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561" w:type="dxa"/>
          </w:tcPr>
          <w:p w14:paraId="05C2E811" w14:textId="65E8D16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Kierownik budowy</w:t>
            </w:r>
          </w:p>
        </w:tc>
        <w:tc>
          <w:tcPr>
            <w:tcW w:w="2478" w:type="dxa"/>
          </w:tcPr>
          <w:p w14:paraId="214D8A6D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15" w:type="dxa"/>
          </w:tcPr>
          <w:p w14:paraId="1D5B89ED" w14:textId="77777777" w:rsidR="00E52416" w:rsidRPr="00E52416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719" w:type="dxa"/>
          </w:tcPr>
          <w:p w14:paraId="5BC6FC7F" w14:textId="77777777" w:rsidR="00E52416" w:rsidRPr="00E52416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E52416" w:rsidRPr="004D346E" w14:paraId="0C93DC97" w14:textId="7BD18533" w:rsidTr="00E52416">
        <w:trPr>
          <w:trHeight w:val="1032"/>
        </w:trPr>
        <w:tc>
          <w:tcPr>
            <w:tcW w:w="667" w:type="dxa"/>
          </w:tcPr>
          <w:p w14:paraId="330ADA26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025" w:type="dxa"/>
          </w:tcPr>
          <w:p w14:paraId="425FBD45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561" w:type="dxa"/>
          </w:tcPr>
          <w:p w14:paraId="6DECD542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478" w:type="dxa"/>
          </w:tcPr>
          <w:p w14:paraId="31BE32F9" w14:textId="77777777" w:rsidR="00E52416" w:rsidRPr="004D346E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615" w:type="dxa"/>
          </w:tcPr>
          <w:p w14:paraId="2FEFF967" w14:textId="77777777" w:rsidR="00E52416" w:rsidRPr="00E52416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719" w:type="dxa"/>
          </w:tcPr>
          <w:p w14:paraId="243FB245" w14:textId="77777777" w:rsidR="00E52416" w:rsidRPr="00E52416" w:rsidRDefault="00E52416" w:rsidP="00E52416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08BD42B0" w14:textId="53DFAE73" w:rsidR="008173C0" w:rsidRPr="00A65FD9" w:rsidRDefault="008173C0" w:rsidP="000655A2">
      <w:pPr>
        <w:spacing w:before="600"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5FB4017F" w14:textId="77777777" w:rsidR="008173C0" w:rsidRPr="008173C0" w:rsidRDefault="008173C0" w:rsidP="008173C0">
      <w:pPr>
        <w:spacing w:after="240"/>
        <w:rPr>
          <w:rFonts w:ascii="Arial" w:hAnsi="Arial"/>
          <w:sz w:val="20"/>
          <w:szCs w:val="20"/>
        </w:rPr>
      </w:pPr>
      <w:r w:rsidRPr="008173C0">
        <w:rPr>
          <w:rFonts w:ascii="Arial" w:hAnsi="Arial"/>
          <w:sz w:val="20"/>
          <w:szCs w:val="20"/>
        </w:rPr>
        <w:t xml:space="preserve">Data; kwalifikowany podpis elektroniczny lub podpis zaufany lub podpis osobisty upoważnionego przedstawiciela Wykonawcy </w:t>
      </w:r>
    </w:p>
    <w:p w14:paraId="3B0CFEA7" w14:textId="6732A63C" w:rsidR="00292060" w:rsidRPr="008173C0" w:rsidRDefault="008173C0" w:rsidP="008173C0">
      <w:pPr>
        <w:autoSpaceDE w:val="0"/>
        <w:autoSpaceDN w:val="0"/>
        <w:adjustRightInd w:val="0"/>
        <w:spacing w:before="600" w:after="0"/>
        <w:rPr>
          <w:rFonts w:ascii="Arial" w:hAnsi="Arial" w:cs="Arial"/>
          <w:b/>
          <w:sz w:val="24"/>
          <w:szCs w:val="24"/>
        </w:rPr>
      </w:pPr>
      <w:r w:rsidRPr="004D346E">
        <w:rPr>
          <w:rFonts w:ascii="Arial" w:hAnsi="Arial" w:cs="Arial"/>
          <w:b/>
          <w:sz w:val="24"/>
          <w:szCs w:val="24"/>
        </w:rPr>
        <w:t xml:space="preserve">Wykazu nie należy załączać do oferty – tylko na wezwanie </w:t>
      </w:r>
      <w:r>
        <w:rPr>
          <w:rFonts w:ascii="Arial" w:hAnsi="Arial" w:cs="Arial"/>
          <w:b/>
          <w:sz w:val="24"/>
          <w:szCs w:val="24"/>
        </w:rPr>
        <w:t>Z</w:t>
      </w:r>
      <w:r w:rsidRPr="004D346E">
        <w:rPr>
          <w:rFonts w:ascii="Arial" w:hAnsi="Arial" w:cs="Arial"/>
          <w:b/>
          <w:sz w:val="24"/>
          <w:szCs w:val="24"/>
        </w:rPr>
        <w:t>amawiającego</w:t>
      </w:r>
      <w:r w:rsidR="00E1585C" w:rsidRPr="004D346E">
        <w:rPr>
          <w:rFonts w:ascii="Arial" w:hAnsi="Arial" w:cs="Arial"/>
          <w:b/>
          <w:sz w:val="24"/>
          <w:szCs w:val="24"/>
        </w:rPr>
        <w:t xml:space="preserve"> !</w:t>
      </w:r>
    </w:p>
    <w:sectPr w:rsidR="00292060" w:rsidRPr="008173C0" w:rsidSect="008173C0">
      <w:headerReference w:type="default" r:id="rId8"/>
      <w:footerReference w:type="default" r:id="rId9"/>
      <w:headerReference w:type="first" r:id="rId10"/>
      <w:pgSz w:w="11906" w:h="16838"/>
      <w:pgMar w:top="138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92F30" w14:textId="77777777" w:rsidR="00583E47" w:rsidRDefault="00583E47">
      <w:pPr>
        <w:spacing w:after="0" w:line="240" w:lineRule="auto"/>
      </w:pPr>
      <w:r>
        <w:separator/>
      </w:r>
    </w:p>
  </w:endnote>
  <w:endnote w:type="continuationSeparator" w:id="0">
    <w:p w14:paraId="54526E25" w14:textId="77777777" w:rsidR="00583E47" w:rsidRDefault="00583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3B14" w14:textId="77777777" w:rsidR="003D0CD4" w:rsidRDefault="003D0CD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571A9" w14:textId="77777777" w:rsidR="00583E47" w:rsidRDefault="00583E47">
      <w:pPr>
        <w:spacing w:after="0" w:line="240" w:lineRule="auto"/>
      </w:pPr>
      <w:r>
        <w:separator/>
      </w:r>
    </w:p>
  </w:footnote>
  <w:footnote w:type="continuationSeparator" w:id="0">
    <w:p w14:paraId="0D3708FA" w14:textId="77777777" w:rsidR="00583E47" w:rsidRDefault="00583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F0BC2" w14:textId="77777777" w:rsidR="003D0CD4" w:rsidRDefault="003D0CD4">
    <w:pPr>
      <w:pStyle w:val="Nagwek"/>
    </w:pPr>
  </w:p>
  <w:p w14:paraId="06E30A57" w14:textId="3AA8B71B" w:rsidR="003D0CD4" w:rsidRPr="008173C0" w:rsidRDefault="00264C42" w:rsidP="008173C0">
    <w:pPr>
      <w:pStyle w:val="Nagwek"/>
      <w:spacing w:before="240"/>
      <w:rPr>
        <w:rFonts w:ascii="Arial" w:hAnsi="Arial" w:cs="Arial"/>
        <w:sz w:val="24"/>
        <w:szCs w:val="24"/>
      </w:rPr>
    </w:pPr>
    <w:r w:rsidRPr="008173C0">
      <w:rPr>
        <w:rFonts w:ascii="Arial" w:hAnsi="Arial" w:cs="Arial"/>
        <w:sz w:val="24"/>
        <w:szCs w:val="24"/>
      </w:rPr>
      <w:t>ADP.2301</w:t>
    </w:r>
    <w:r w:rsidR="00DD0610" w:rsidRPr="008173C0">
      <w:rPr>
        <w:rFonts w:ascii="Arial" w:hAnsi="Arial" w:cs="Arial"/>
        <w:sz w:val="24"/>
        <w:szCs w:val="24"/>
      </w:rPr>
      <w:t>.5</w:t>
    </w:r>
    <w:r w:rsidR="008173C0">
      <w:rPr>
        <w:rFonts w:ascii="Arial" w:hAnsi="Arial" w:cs="Arial"/>
        <w:sz w:val="24"/>
        <w:szCs w:val="24"/>
      </w:rPr>
      <w:t>2</w:t>
    </w:r>
    <w:r w:rsidRPr="008173C0">
      <w:rPr>
        <w:rFonts w:ascii="Arial" w:hAnsi="Arial" w:cs="Arial"/>
        <w:sz w:val="24"/>
        <w:szCs w:val="24"/>
      </w:rPr>
      <w:t>.202</w:t>
    </w:r>
    <w:r w:rsidR="009B0BD4" w:rsidRPr="008173C0">
      <w:rPr>
        <w:rFonts w:ascii="Arial" w:hAnsi="Arial" w:cs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1907" w14:textId="63656F13" w:rsidR="009C0E5D" w:rsidRPr="004D346E" w:rsidRDefault="00D869B8" w:rsidP="00D869B8">
    <w:pPr>
      <w:pStyle w:val="Nagwek"/>
      <w:spacing w:before="48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KU</w:t>
    </w:r>
    <w:r w:rsidR="00DE21F8" w:rsidRPr="004D346E">
      <w:rPr>
        <w:rFonts w:ascii="Arial" w:hAnsi="Arial" w:cs="Arial"/>
        <w:sz w:val="24"/>
        <w:szCs w:val="24"/>
      </w:rPr>
      <w:t>.2301.</w:t>
    </w:r>
    <w:r w:rsidR="008B66F4">
      <w:rPr>
        <w:rFonts w:ascii="Arial" w:hAnsi="Arial" w:cs="Arial"/>
        <w:sz w:val="24"/>
        <w:szCs w:val="24"/>
      </w:rPr>
      <w:t>116</w:t>
    </w:r>
    <w:r w:rsidR="00DE21F8" w:rsidRPr="004D346E">
      <w:rPr>
        <w:rFonts w:ascii="Arial" w:hAnsi="Arial" w:cs="Arial"/>
        <w:sz w:val="24"/>
        <w:szCs w:val="24"/>
      </w:rPr>
      <w:t>.202</w:t>
    </w:r>
    <w:r w:rsidR="00104A56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0000006"/>
    <w:multiLevelType w:val="hybridMultilevel"/>
    <w:tmpl w:val="3938657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Arial" w:hAnsi="Arial" w:cs="Arial" w:hint="default"/>
        <w:b/>
        <w:sz w:val="20"/>
        <w:szCs w:val="2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7" w15:restartNumberingAfterBreak="0">
    <w:nsid w:val="00000023"/>
    <w:multiLevelType w:val="multilevel"/>
    <w:tmpl w:val="2FBA5A56"/>
    <w:name w:val="WW8Num4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 w:val="0"/>
        <w:strike w:val="0"/>
        <w:sz w:val="20"/>
        <w:szCs w:val="20"/>
        <w:shd w:val="clear" w:color="auto" w:fil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327"/>
        </w:tabs>
        <w:ind w:left="1211" w:hanging="360"/>
      </w:pPr>
      <w:rPr>
        <w:rFonts w:ascii="Arial" w:hAnsi="Arial" w:cs="Arial" w:hint="default"/>
        <w:sz w:val="20"/>
        <w:szCs w:val="20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 w:hint="default"/>
        <w:b/>
        <w:bCs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" w15:restartNumberingAfterBreak="0">
    <w:nsid w:val="0000002A"/>
    <w:multiLevelType w:val="singleLevel"/>
    <w:tmpl w:val="0000002A"/>
    <w:name w:val="WW8Num56"/>
    <w:lvl w:ilvl="0">
      <w:start w:val="1"/>
      <w:numFmt w:val="decim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i w:val="0"/>
        <w:sz w:val="20"/>
      </w:rPr>
    </w:lvl>
  </w:abstractNum>
  <w:abstractNum w:abstractNumId="9" w15:restartNumberingAfterBreak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AF6BB6"/>
    <w:multiLevelType w:val="hybridMultilevel"/>
    <w:tmpl w:val="98707DEE"/>
    <w:lvl w:ilvl="0" w:tplc="7B62F1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E92E12"/>
    <w:multiLevelType w:val="hybridMultilevel"/>
    <w:tmpl w:val="B2AE4054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3C46C6CA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F14DA"/>
    <w:multiLevelType w:val="hybridMultilevel"/>
    <w:tmpl w:val="9DE4A428"/>
    <w:lvl w:ilvl="0" w:tplc="04E8B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9DD0B05"/>
    <w:multiLevelType w:val="hybridMultilevel"/>
    <w:tmpl w:val="4B8CCBC6"/>
    <w:lvl w:ilvl="0" w:tplc="EB8CF7AC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1A2C69"/>
    <w:multiLevelType w:val="hybridMultilevel"/>
    <w:tmpl w:val="C26AED0C"/>
    <w:lvl w:ilvl="0" w:tplc="9AFC54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230A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CA6D1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846A9"/>
    <w:multiLevelType w:val="hybridMultilevel"/>
    <w:tmpl w:val="292029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8E40F6"/>
    <w:multiLevelType w:val="hybridMultilevel"/>
    <w:tmpl w:val="3402A34C"/>
    <w:lvl w:ilvl="0" w:tplc="185E24A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8" w15:restartNumberingAfterBreak="0">
    <w:nsid w:val="1FD31C8E"/>
    <w:multiLevelType w:val="hybridMultilevel"/>
    <w:tmpl w:val="9E54A21A"/>
    <w:lvl w:ilvl="0" w:tplc="3DA06F5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A54105E"/>
    <w:multiLevelType w:val="hybridMultilevel"/>
    <w:tmpl w:val="29A2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409A3"/>
    <w:multiLevelType w:val="hybridMultilevel"/>
    <w:tmpl w:val="B41C2E02"/>
    <w:lvl w:ilvl="0" w:tplc="F244DF50">
      <w:start w:val="1"/>
      <w:numFmt w:val="lowerLetter"/>
      <w:lvlText w:val="%1."/>
      <w:lvlJc w:val="left"/>
      <w:pPr>
        <w:ind w:left="927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B6490"/>
    <w:multiLevelType w:val="hybridMultilevel"/>
    <w:tmpl w:val="87D21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F0AFD"/>
    <w:multiLevelType w:val="hybridMultilevel"/>
    <w:tmpl w:val="FCA047B4"/>
    <w:lvl w:ilvl="0" w:tplc="2CE0E2FA">
      <w:start w:val="1"/>
      <w:numFmt w:val="decimal"/>
      <w:lvlText w:val="%1."/>
      <w:lvlJc w:val="left"/>
      <w:pPr>
        <w:ind w:left="256" w:hanging="167"/>
      </w:pPr>
      <w:rPr>
        <w:rFonts w:hint="default"/>
        <w:i w:val="0"/>
        <w:w w:val="100"/>
        <w:sz w:val="20"/>
        <w:szCs w:val="20"/>
        <w:lang w:val="pl-PL" w:eastAsia="pl-PL" w:bidi="pl-PL"/>
      </w:rPr>
    </w:lvl>
    <w:lvl w:ilvl="1" w:tplc="EF4AAC8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pl-PL" w:eastAsia="pl-PL" w:bidi="pl-PL"/>
      </w:rPr>
    </w:lvl>
    <w:lvl w:ilvl="2" w:tplc="2DB01F2A">
      <w:numFmt w:val="bullet"/>
      <w:lvlText w:val=""/>
      <w:lvlJc w:val="left"/>
      <w:pPr>
        <w:ind w:left="1108" w:hanging="142"/>
      </w:pPr>
      <w:rPr>
        <w:rFonts w:ascii="Symbol" w:eastAsia="Symbol" w:hAnsi="Symbol" w:cs="Symbol" w:hint="default"/>
        <w:color w:val="000009"/>
        <w:w w:val="99"/>
        <w:sz w:val="20"/>
        <w:szCs w:val="20"/>
        <w:lang w:val="pl-PL" w:eastAsia="pl-PL" w:bidi="pl-PL"/>
      </w:rPr>
    </w:lvl>
    <w:lvl w:ilvl="3" w:tplc="CEAC15B0">
      <w:numFmt w:val="bullet"/>
      <w:lvlText w:val="•"/>
      <w:lvlJc w:val="left"/>
      <w:pPr>
        <w:ind w:left="1100" w:hanging="142"/>
      </w:pPr>
      <w:rPr>
        <w:rFonts w:hint="default"/>
        <w:lang w:val="pl-PL" w:eastAsia="pl-PL" w:bidi="pl-PL"/>
      </w:rPr>
    </w:lvl>
    <w:lvl w:ilvl="4" w:tplc="606EB71C">
      <w:numFmt w:val="bullet"/>
      <w:lvlText w:val="•"/>
      <w:lvlJc w:val="left"/>
      <w:pPr>
        <w:ind w:left="2295" w:hanging="142"/>
      </w:pPr>
      <w:rPr>
        <w:rFonts w:hint="default"/>
        <w:lang w:val="pl-PL" w:eastAsia="pl-PL" w:bidi="pl-PL"/>
      </w:rPr>
    </w:lvl>
    <w:lvl w:ilvl="5" w:tplc="2CA29900">
      <w:numFmt w:val="bullet"/>
      <w:lvlText w:val="•"/>
      <w:lvlJc w:val="left"/>
      <w:pPr>
        <w:ind w:left="3490" w:hanging="142"/>
      </w:pPr>
      <w:rPr>
        <w:rFonts w:hint="default"/>
        <w:lang w:val="pl-PL" w:eastAsia="pl-PL" w:bidi="pl-PL"/>
      </w:rPr>
    </w:lvl>
    <w:lvl w:ilvl="6" w:tplc="1B561A38">
      <w:numFmt w:val="bullet"/>
      <w:lvlText w:val="•"/>
      <w:lvlJc w:val="left"/>
      <w:pPr>
        <w:ind w:left="4685" w:hanging="142"/>
      </w:pPr>
      <w:rPr>
        <w:rFonts w:hint="default"/>
        <w:lang w:val="pl-PL" w:eastAsia="pl-PL" w:bidi="pl-PL"/>
      </w:rPr>
    </w:lvl>
    <w:lvl w:ilvl="7" w:tplc="34422B32">
      <w:numFmt w:val="bullet"/>
      <w:lvlText w:val="•"/>
      <w:lvlJc w:val="left"/>
      <w:pPr>
        <w:ind w:left="5880" w:hanging="142"/>
      </w:pPr>
      <w:rPr>
        <w:rFonts w:hint="default"/>
        <w:lang w:val="pl-PL" w:eastAsia="pl-PL" w:bidi="pl-PL"/>
      </w:rPr>
    </w:lvl>
    <w:lvl w:ilvl="8" w:tplc="871A8282">
      <w:numFmt w:val="bullet"/>
      <w:lvlText w:val="•"/>
      <w:lvlJc w:val="left"/>
      <w:pPr>
        <w:ind w:left="7076" w:hanging="142"/>
      </w:pPr>
      <w:rPr>
        <w:rFonts w:hint="default"/>
        <w:lang w:val="pl-PL" w:eastAsia="pl-PL" w:bidi="pl-PL"/>
      </w:rPr>
    </w:lvl>
  </w:abstractNum>
  <w:abstractNum w:abstractNumId="4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1C714E6"/>
    <w:multiLevelType w:val="hybridMultilevel"/>
    <w:tmpl w:val="023E4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C54D09"/>
    <w:multiLevelType w:val="hybridMultilevel"/>
    <w:tmpl w:val="226E28C8"/>
    <w:name w:val="WW8Num44222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48" w15:restartNumberingAfterBreak="0">
    <w:nsid w:val="617C228D"/>
    <w:multiLevelType w:val="hybridMultilevel"/>
    <w:tmpl w:val="A96C2992"/>
    <w:lvl w:ilvl="0" w:tplc="0A281C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0" w15:restartNumberingAfterBreak="0">
    <w:nsid w:val="67D2374C"/>
    <w:multiLevelType w:val="hybridMultilevel"/>
    <w:tmpl w:val="A53EA964"/>
    <w:lvl w:ilvl="0" w:tplc="D9DA43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A5344608"/>
    <w:lvl w:ilvl="0" w:tplc="1FFC54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E992A79"/>
    <w:multiLevelType w:val="hybridMultilevel"/>
    <w:tmpl w:val="81ECBA74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3" w15:restartNumberingAfterBreak="0">
    <w:nsid w:val="73D51432"/>
    <w:multiLevelType w:val="hybridMultilevel"/>
    <w:tmpl w:val="57689D98"/>
    <w:lvl w:ilvl="0" w:tplc="630C46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443F51"/>
    <w:multiLevelType w:val="hybridMultilevel"/>
    <w:tmpl w:val="A11A0DC8"/>
    <w:lvl w:ilvl="0" w:tplc="633EB48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3366">
    <w:abstractNumId w:val="55"/>
  </w:num>
  <w:num w:numId="2" w16cid:durableId="1530023160">
    <w:abstractNumId w:val="24"/>
  </w:num>
  <w:num w:numId="3" w16cid:durableId="1135290138">
    <w:abstractNumId w:val="51"/>
  </w:num>
  <w:num w:numId="4" w16cid:durableId="1084103796">
    <w:abstractNumId w:val="50"/>
  </w:num>
  <w:num w:numId="5" w16cid:durableId="1629429879">
    <w:abstractNumId w:val="27"/>
  </w:num>
  <w:num w:numId="6" w16cid:durableId="260452099">
    <w:abstractNumId w:val="43"/>
  </w:num>
  <w:num w:numId="7" w16cid:durableId="930310553">
    <w:abstractNumId w:val="18"/>
  </w:num>
  <w:num w:numId="8" w16cid:durableId="1806116139">
    <w:abstractNumId w:val="31"/>
  </w:num>
  <w:num w:numId="9" w16cid:durableId="319624113">
    <w:abstractNumId w:val="33"/>
  </w:num>
  <w:num w:numId="10" w16cid:durableId="1889223714">
    <w:abstractNumId w:val="49"/>
  </w:num>
  <w:num w:numId="11" w16cid:durableId="1551921341">
    <w:abstractNumId w:val="37"/>
  </w:num>
  <w:num w:numId="12" w16cid:durableId="69040018">
    <w:abstractNumId w:val="56"/>
  </w:num>
  <w:num w:numId="13" w16cid:durableId="562179446">
    <w:abstractNumId w:val="21"/>
  </w:num>
  <w:num w:numId="14" w16cid:durableId="1608390902">
    <w:abstractNumId w:val="53"/>
  </w:num>
  <w:num w:numId="15" w16cid:durableId="204686498">
    <w:abstractNumId w:val="44"/>
  </w:num>
  <w:num w:numId="16" w16cid:durableId="938367536">
    <w:abstractNumId w:val="47"/>
  </w:num>
  <w:num w:numId="17" w16cid:durableId="767046095">
    <w:abstractNumId w:val="25"/>
  </w:num>
  <w:num w:numId="18" w16cid:durableId="428431906">
    <w:abstractNumId w:val="35"/>
  </w:num>
  <w:num w:numId="19" w16cid:durableId="1911184483">
    <w:abstractNumId w:val="26"/>
  </w:num>
  <w:num w:numId="20" w16cid:durableId="1965695110">
    <w:abstractNumId w:val="20"/>
  </w:num>
  <w:num w:numId="21" w16cid:durableId="749160271">
    <w:abstractNumId w:val="38"/>
  </w:num>
  <w:num w:numId="22" w16cid:durableId="1382249918">
    <w:abstractNumId w:val="30"/>
  </w:num>
  <w:num w:numId="23" w16cid:durableId="108664650">
    <w:abstractNumId w:val="29"/>
  </w:num>
  <w:num w:numId="24" w16cid:durableId="280382217">
    <w:abstractNumId w:val="22"/>
  </w:num>
  <w:num w:numId="25" w16cid:durableId="1963143879">
    <w:abstractNumId w:val="32"/>
  </w:num>
  <w:num w:numId="26" w16cid:durableId="1290745607">
    <w:abstractNumId w:val="28"/>
  </w:num>
  <w:num w:numId="27" w16cid:durableId="1259948078">
    <w:abstractNumId w:val="42"/>
  </w:num>
  <w:num w:numId="28" w16cid:durableId="993068147">
    <w:abstractNumId w:val="1"/>
  </w:num>
  <w:num w:numId="29" w16cid:durableId="1963068635">
    <w:abstractNumId w:val="2"/>
  </w:num>
  <w:num w:numId="30" w16cid:durableId="564414186">
    <w:abstractNumId w:val="12"/>
  </w:num>
  <w:num w:numId="31" w16cid:durableId="812521361">
    <w:abstractNumId w:val="13"/>
  </w:num>
  <w:num w:numId="32" w16cid:durableId="1328677902">
    <w:abstractNumId w:val="14"/>
  </w:num>
  <w:num w:numId="33" w16cid:durableId="356586521">
    <w:abstractNumId w:val="39"/>
  </w:num>
  <w:num w:numId="34" w16cid:durableId="968556867">
    <w:abstractNumId w:val="57"/>
  </w:num>
  <w:num w:numId="35" w16cid:durableId="554390484">
    <w:abstractNumId w:val="40"/>
  </w:num>
  <w:num w:numId="36" w16cid:durableId="626393343">
    <w:abstractNumId w:val="34"/>
  </w:num>
  <w:num w:numId="37" w16cid:durableId="227765771">
    <w:abstractNumId w:val="17"/>
  </w:num>
  <w:num w:numId="38" w16cid:durableId="1229225037">
    <w:abstractNumId w:val="16"/>
  </w:num>
  <w:num w:numId="39" w16cid:durableId="1035354151">
    <w:abstractNumId w:val="36"/>
  </w:num>
  <w:num w:numId="40" w16cid:durableId="136345376">
    <w:abstractNumId w:val="19"/>
  </w:num>
  <w:num w:numId="41" w16cid:durableId="345794785">
    <w:abstractNumId w:val="48"/>
  </w:num>
  <w:num w:numId="42" w16cid:durableId="432283330">
    <w:abstractNumId w:val="9"/>
  </w:num>
  <w:num w:numId="43" w16cid:durableId="2110078256">
    <w:abstractNumId w:val="41"/>
  </w:num>
  <w:num w:numId="44" w16cid:durableId="1910724720">
    <w:abstractNumId w:val="54"/>
  </w:num>
  <w:num w:numId="45" w16cid:durableId="1598176866">
    <w:abstractNumId w:val="15"/>
  </w:num>
  <w:num w:numId="46" w16cid:durableId="1025517026">
    <w:abstractNumId w:val="23"/>
  </w:num>
  <w:num w:numId="47" w16cid:durableId="270020305">
    <w:abstractNumId w:val="46"/>
  </w:num>
  <w:num w:numId="48" w16cid:durableId="2054033985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12C43"/>
    <w:rsid w:val="00027222"/>
    <w:rsid w:val="0003232B"/>
    <w:rsid w:val="000329A3"/>
    <w:rsid w:val="00040FD9"/>
    <w:rsid w:val="00041B3F"/>
    <w:rsid w:val="000431CB"/>
    <w:rsid w:val="00045E94"/>
    <w:rsid w:val="000514EE"/>
    <w:rsid w:val="00051802"/>
    <w:rsid w:val="00053CB0"/>
    <w:rsid w:val="00054357"/>
    <w:rsid w:val="000543C7"/>
    <w:rsid w:val="00061004"/>
    <w:rsid w:val="00064678"/>
    <w:rsid w:val="000655A2"/>
    <w:rsid w:val="00066719"/>
    <w:rsid w:val="000705AE"/>
    <w:rsid w:val="00073E28"/>
    <w:rsid w:val="00074430"/>
    <w:rsid w:val="000773A9"/>
    <w:rsid w:val="00077CC5"/>
    <w:rsid w:val="0008138A"/>
    <w:rsid w:val="00082110"/>
    <w:rsid w:val="00083231"/>
    <w:rsid w:val="00084017"/>
    <w:rsid w:val="000842FA"/>
    <w:rsid w:val="00084D92"/>
    <w:rsid w:val="000875D6"/>
    <w:rsid w:val="00090751"/>
    <w:rsid w:val="000912C5"/>
    <w:rsid w:val="000A0FBF"/>
    <w:rsid w:val="000A793A"/>
    <w:rsid w:val="000B0E06"/>
    <w:rsid w:val="000B1485"/>
    <w:rsid w:val="000B512B"/>
    <w:rsid w:val="000B52CF"/>
    <w:rsid w:val="000C1557"/>
    <w:rsid w:val="000C3694"/>
    <w:rsid w:val="000C36AB"/>
    <w:rsid w:val="000C397D"/>
    <w:rsid w:val="000C5CD7"/>
    <w:rsid w:val="000C6164"/>
    <w:rsid w:val="000D7509"/>
    <w:rsid w:val="000F0C98"/>
    <w:rsid w:val="000F300D"/>
    <w:rsid w:val="000F3C26"/>
    <w:rsid w:val="000F7F6E"/>
    <w:rsid w:val="00100D68"/>
    <w:rsid w:val="001026E4"/>
    <w:rsid w:val="00104A56"/>
    <w:rsid w:val="00116267"/>
    <w:rsid w:val="00116564"/>
    <w:rsid w:val="001165BA"/>
    <w:rsid w:val="0011760F"/>
    <w:rsid w:val="001248CC"/>
    <w:rsid w:val="00125C62"/>
    <w:rsid w:val="00130DC5"/>
    <w:rsid w:val="001511B4"/>
    <w:rsid w:val="00152C8D"/>
    <w:rsid w:val="001574C9"/>
    <w:rsid w:val="00161644"/>
    <w:rsid w:val="00161EC8"/>
    <w:rsid w:val="00163340"/>
    <w:rsid w:val="00164D00"/>
    <w:rsid w:val="00165E07"/>
    <w:rsid w:val="001675F7"/>
    <w:rsid w:val="0016789C"/>
    <w:rsid w:val="0017114A"/>
    <w:rsid w:val="00174681"/>
    <w:rsid w:val="00177603"/>
    <w:rsid w:val="0018317E"/>
    <w:rsid w:val="00183B15"/>
    <w:rsid w:val="00185329"/>
    <w:rsid w:val="00187CCD"/>
    <w:rsid w:val="00193039"/>
    <w:rsid w:val="001937F4"/>
    <w:rsid w:val="0019386E"/>
    <w:rsid w:val="0019433D"/>
    <w:rsid w:val="00194AEB"/>
    <w:rsid w:val="001955D8"/>
    <w:rsid w:val="00195C10"/>
    <w:rsid w:val="00197D9C"/>
    <w:rsid w:val="001A0D0D"/>
    <w:rsid w:val="001A0FF2"/>
    <w:rsid w:val="001A4221"/>
    <w:rsid w:val="001A4425"/>
    <w:rsid w:val="001A7D75"/>
    <w:rsid w:val="001B544B"/>
    <w:rsid w:val="001C1890"/>
    <w:rsid w:val="001C33A3"/>
    <w:rsid w:val="001C36B0"/>
    <w:rsid w:val="001C4B64"/>
    <w:rsid w:val="001C56C3"/>
    <w:rsid w:val="001C6DBD"/>
    <w:rsid w:val="001D376A"/>
    <w:rsid w:val="001D7D57"/>
    <w:rsid w:val="001E2070"/>
    <w:rsid w:val="001E23BE"/>
    <w:rsid w:val="001E29AB"/>
    <w:rsid w:val="001E2A61"/>
    <w:rsid w:val="001E4519"/>
    <w:rsid w:val="001E5E80"/>
    <w:rsid w:val="001F4195"/>
    <w:rsid w:val="001F6E9B"/>
    <w:rsid w:val="002023D7"/>
    <w:rsid w:val="00202437"/>
    <w:rsid w:val="00203FC4"/>
    <w:rsid w:val="00204949"/>
    <w:rsid w:val="00207434"/>
    <w:rsid w:val="00217ADC"/>
    <w:rsid w:val="00223924"/>
    <w:rsid w:val="00224756"/>
    <w:rsid w:val="00224C02"/>
    <w:rsid w:val="0022734A"/>
    <w:rsid w:val="002302AD"/>
    <w:rsid w:val="00236293"/>
    <w:rsid w:val="002367A9"/>
    <w:rsid w:val="00237497"/>
    <w:rsid w:val="00243FD7"/>
    <w:rsid w:val="00253EA4"/>
    <w:rsid w:val="00256EFC"/>
    <w:rsid w:val="00260E8A"/>
    <w:rsid w:val="00263EAC"/>
    <w:rsid w:val="002647AB"/>
    <w:rsid w:val="002648A8"/>
    <w:rsid w:val="00264C42"/>
    <w:rsid w:val="00266A8B"/>
    <w:rsid w:val="00270F26"/>
    <w:rsid w:val="002743AE"/>
    <w:rsid w:val="00274D24"/>
    <w:rsid w:val="002764A3"/>
    <w:rsid w:val="00280EB8"/>
    <w:rsid w:val="002820F9"/>
    <w:rsid w:val="002913E4"/>
    <w:rsid w:val="002917E9"/>
    <w:rsid w:val="00291FFF"/>
    <w:rsid w:val="00292060"/>
    <w:rsid w:val="002944AF"/>
    <w:rsid w:val="002969BF"/>
    <w:rsid w:val="00297F1B"/>
    <w:rsid w:val="002A369F"/>
    <w:rsid w:val="002A6BFD"/>
    <w:rsid w:val="002B07E8"/>
    <w:rsid w:val="002B141D"/>
    <w:rsid w:val="002B2496"/>
    <w:rsid w:val="002B24C3"/>
    <w:rsid w:val="002B2A92"/>
    <w:rsid w:val="002B6428"/>
    <w:rsid w:val="002B6FE4"/>
    <w:rsid w:val="002B7F09"/>
    <w:rsid w:val="002C10CB"/>
    <w:rsid w:val="002C1E4B"/>
    <w:rsid w:val="002D5DE2"/>
    <w:rsid w:val="002D6992"/>
    <w:rsid w:val="002E1E31"/>
    <w:rsid w:val="002E23CF"/>
    <w:rsid w:val="002E3F77"/>
    <w:rsid w:val="002E4410"/>
    <w:rsid w:val="002E571A"/>
    <w:rsid w:val="002F0F5C"/>
    <w:rsid w:val="002F18F0"/>
    <w:rsid w:val="002F1E1C"/>
    <w:rsid w:val="002F5ED2"/>
    <w:rsid w:val="002F72C7"/>
    <w:rsid w:val="002F7D79"/>
    <w:rsid w:val="003014F9"/>
    <w:rsid w:val="00310309"/>
    <w:rsid w:val="00313049"/>
    <w:rsid w:val="00324045"/>
    <w:rsid w:val="00326397"/>
    <w:rsid w:val="00327657"/>
    <w:rsid w:val="003317B1"/>
    <w:rsid w:val="00336189"/>
    <w:rsid w:val="00343435"/>
    <w:rsid w:val="00344106"/>
    <w:rsid w:val="00346CF0"/>
    <w:rsid w:val="00352044"/>
    <w:rsid w:val="00357459"/>
    <w:rsid w:val="00360C84"/>
    <w:rsid w:val="003621B6"/>
    <w:rsid w:val="00362304"/>
    <w:rsid w:val="00363736"/>
    <w:rsid w:val="003644B6"/>
    <w:rsid w:val="003654FA"/>
    <w:rsid w:val="00367954"/>
    <w:rsid w:val="00370BBD"/>
    <w:rsid w:val="00376AEC"/>
    <w:rsid w:val="0037717D"/>
    <w:rsid w:val="00377E43"/>
    <w:rsid w:val="003815DF"/>
    <w:rsid w:val="003816B9"/>
    <w:rsid w:val="00381B8B"/>
    <w:rsid w:val="00384066"/>
    <w:rsid w:val="00385C0B"/>
    <w:rsid w:val="00387AB9"/>
    <w:rsid w:val="00393D8D"/>
    <w:rsid w:val="00394835"/>
    <w:rsid w:val="003B5D97"/>
    <w:rsid w:val="003C7AC7"/>
    <w:rsid w:val="003D0CD4"/>
    <w:rsid w:val="003D10E2"/>
    <w:rsid w:val="003D13B6"/>
    <w:rsid w:val="003D2CD6"/>
    <w:rsid w:val="003D3889"/>
    <w:rsid w:val="003D6BCA"/>
    <w:rsid w:val="003D7ECF"/>
    <w:rsid w:val="003E07BD"/>
    <w:rsid w:val="003F2A6C"/>
    <w:rsid w:val="003F3431"/>
    <w:rsid w:val="003F425F"/>
    <w:rsid w:val="003F59A9"/>
    <w:rsid w:val="003F6E10"/>
    <w:rsid w:val="00403CE7"/>
    <w:rsid w:val="0040714D"/>
    <w:rsid w:val="004072F0"/>
    <w:rsid w:val="00407DCD"/>
    <w:rsid w:val="00410DD2"/>
    <w:rsid w:val="0041199E"/>
    <w:rsid w:val="004124E7"/>
    <w:rsid w:val="00413AAE"/>
    <w:rsid w:val="004147A7"/>
    <w:rsid w:val="0041764B"/>
    <w:rsid w:val="0042035C"/>
    <w:rsid w:val="004227FB"/>
    <w:rsid w:val="00422E4C"/>
    <w:rsid w:val="00430BAA"/>
    <w:rsid w:val="0043418A"/>
    <w:rsid w:val="00435A61"/>
    <w:rsid w:val="00443F57"/>
    <w:rsid w:val="00444417"/>
    <w:rsid w:val="00444FC2"/>
    <w:rsid w:val="0045386F"/>
    <w:rsid w:val="0045530A"/>
    <w:rsid w:val="00455CFE"/>
    <w:rsid w:val="00464462"/>
    <w:rsid w:val="00465DFB"/>
    <w:rsid w:val="004663E1"/>
    <w:rsid w:val="00466603"/>
    <w:rsid w:val="00471676"/>
    <w:rsid w:val="00472258"/>
    <w:rsid w:val="00472684"/>
    <w:rsid w:val="00473A5D"/>
    <w:rsid w:val="00476C68"/>
    <w:rsid w:val="00482D12"/>
    <w:rsid w:val="00482EB8"/>
    <w:rsid w:val="004835C7"/>
    <w:rsid w:val="00484AE7"/>
    <w:rsid w:val="00485ABF"/>
    <w:rsid w:val="00486B1A"/>
    <w:rsid w:val="00487961"/>
    <w:rsid w:val="00491F3F"/>
    <w:rsid w:val="00492CC5"/>
    <w:rsid w:val="004930FB"/>
    <w:rsid w:val="00494C32"/>
    <w:rsid w:val="00496735"/>
    <w:rsid w:val="004978DA"/>
    <w:rsid w:val="004A296D"/>
    <w:rsid w:val="004A3A4C"/>
    <w:rsid w:val="004A5594"/>
    <w:rsid w:val="004A6C25"/>
    <w:rsid w:val="004B093D"/>
    <w:rsid w:val="004B3F30"/>
    <w:rsid w:val="004B4859"/>
    <w:rsid w:val="004C3884"/>
    <w:rsid w:val="004C5974"/>
    <w:rsid w:val="004C67C8"/>
    <w:rsid w:val="004C78D9"/>
    <w:rsid w:val="004D0EC0"/>
    <w:rsid w:val="004D346E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4F36C4"/>
    <w:rsid w:val="004F3C54"/>
    <w:rsid w:val="004F5A81"/>
    <w:rsid w:val="004F6396"/>
    <w:rsid w:val="004F6CA4"/>
    <w:rsid w:val="005147CD"/>
    <w:rsid w:val="00516210"/>
    <w:rsid w:val="00520BB8"/>
    <w:rsid w:val="00521094"/>
    <w:rsid w:val="005228F6"/>
    <w:rsid w:val="0052475C"/>
    <w:rsid w:val="0052787E"/>
    <w:rsid w:val="00530D44"/>
    <w:rsid w:val="00530E3E"/>
    <w:rsid w:val="00532395"/>
    <w:rsid w:val="005324E5"/>
    <w:rsid w:val="005330A8"/>
    <w:rsid w:val="00534157"/>
    <w:rsid w:val="00535113"/>
    <w:rsid w:val="0053621B"/>
    <w:rsid w:val="00543B4A"/>
    <w:rsid w:val="0054434D"/>
    <w:rsid w:val="00552A5C"/>
    <w:rsid w:val="005569A6"/>
    <w:rsid w:val="0055799A"/>
    <w:rsid w:val="00565999"/>
    <w:rsid w:val="005670AB"/>
    <w:rsid w:val="00570260"/>
    <w:rsid w:val="00572EF4"/>
    <w:rsid w:val="00574AC9"/>
    <w:rsid w:val="0057680F"/>
    <w:rsid w:val="0057741A"/>
    <w:rsid w:val="005814DA"/>
    <w:rsid w:val="0058340C"/>
    <w:rsid w:val="00583E47"/>
    <w:rsid w:val="0059238E"/>
    <w:rsid w:val="005961F0"/>
    <w:rsid w:val="00597D19"/>
    <w:rsid w:val="005A139E"/>
    <w:rsid w:val="005A2F51"/>
    <w:rsid w:val="005A77C2"/>
    <w:rsid w:val="005B10CE"/>
    <w:rsid w:val="005B3088"/>
    <w:rsid w:val="005B31C7"/>
    <w:rsid w:val="005B5764"/>
    <w:rsid w:val="005B67A4"/>
    <w:rsid w:val="005C1491"/>
    <w:rsid w:val="005C4092"/>
    <w:rsid w:val="005D3D2E"/>
    <w:rsid w:val="005D7418"/>
    <w:rsid w:val="005E28F4"/>
    <w:rsid w:val="005E3196"/>
    <w:rsid w:val="005E5120"/>
    <w:rsid w:val="005E660A"/>
    <w:rsid w:val="005F3F81"/>
    <w:rsid w:val="005F4B6E"/>
    <w:rsid w:val="00600A39"/>
    <w:rsid w:val="00604410"/>
    <w:rsid w:val="00606929"/>
    <w:rsid w:val="0061019B"/>
    <w:rsid w:val="00611846"/>
    <w:rsid w:val="00611A8F"/>
    <w:rsid w:val="00613471"/>
    <w:rsid w:val="00615B34"/>
    <w:rsid w:val="00620ACC"/>
    <w:rsid w:val="00621663"/>
    <w:rsid w:val="006221EB"/>
    <w:rsid w:val="006267DA"/>
    <w:rsid w:val="00634C69"/>
    <w:rsid w:val="006371DF"/>
    <w:rsid w:val="00637B61"/>
    <w:rsid w:val="00642137"/>
    <w:rsid w:val="00642585"/>
    <w:rsid w:val="006430EF"/>
    <w:rsid w:val="0065329A"/>
    <w:rsid w:val="00654DFE"/>
    <w:rsid w:val="00655DB2"/>
    <w:rsid w:val="00663FFF"/>
    <w:rsid w:val="0067033F"/>
    <w:rsid w:val="00672528"/>
    <w:rsid w:val="00675948"/>
    <w:rsid w:val="006774DE"/>
    <w:rsid w:val="00677EDE"/>
    <w:rsid w:val="006809CA"/>
    <w:rsid w:val="006837E8"/>
    <w:rsid w:val="00683AE5"/>
    <w:rsid w:val="00684B23"/>
    <w:rsid w:val="00685548"/>
    <w:rsid w:val="006859B7"/>
    <w:rsid w:val="00685AE6"/>
    <w:rsid w:val="00691EC9"/>
    <w:rsid w:val="00694D37"/>
    <w:rsid w:val="006971CB"/>
    <w:rsid w:val="0069727C"/>
    <w:rsid w:val="006A1753"/>
    <w:rsid w:val="006A1BDF"/>
    <w:rsid w:val="006A29D8"/>
    <w:rsid w:val="006A41F3"/>
    <w:rsid w:val="006A5BAD"/>
    <w:rsid w:val="006A5C95"/>
    <w:rsid w:val="006A79EA"/>
    <w:rsid w:val="006B0B3D"/>
    <w:rsid w:val="006B1863"/>
    <w:rsid w:val="006B1BF3"/>
    <w:rsid w:val="006B512E"/>
    <w:rsid w:val="006B64AB"/>
    <w:rsid w:val="006C52DE"/>
    <w:rsid w:val="006C6A1B"/>
    <w:rsid w:val="006D0842"/>
    <w:rsid w:val="006D370E"/>
    <w:rsid w:val="006D4779"/>
    <w:rsid w:val="006E2397"/>
    <w:rsid w:val="006E4AC3"/>
    <w:rsid w:val="006E58A7"/>
    <w:rsid w:val="006F3BC7"/>
    <w:rsid w:val="006F3D97"/>
    <w:rsid w:val="00701BAA"/>
    <w:rsid w:val="0071426E"/>
    <w:rsid w:val="00715B13"/>
    <w:rsid w:val="0072357A"/>
    <w:rsid w:val="00724B47"/>
    <w:rsid w:val="00726F89"/>
    <w:rsid w:val="00734D67"/>
    <w:rsid w:val="00735404"/>
    <w:rsid w:val="0074621A"/>
    <w:rsid w:val="0074660E"/>
    <w:rsid w:val="007478AF"/>
    <w:rsid w:val="00750F25"/>
    <w:rsid w:val="00751942"/>
    <w:rsid w:val="00752089"/>
    <w:rsid w:val="00753299"/>
    <w:rsid w:val="00755936"/>
    <w:rsid w:val="0076023B"/>
    <w:rsid w:val="007738F4"/>
    <w:rsid w:val="00775BF1"/>
    <w:rsid w:val="00775D46"/>
    <w:rsid w:val="007776CF"/>
    <w:rsid w:val="00783987"/>
    <w:rsid w:val="00783AA1"/>
    <w:rsid w:val="00785C59"/>
    <w:rsid w:val="0078651E"/>
    <w:rsid w:val="00786E47"/>
    <w:rsid w:val="007904E4"/>
    <w:rsid w:val="00790F76"/>
    <w:rsid w:val="00793625"/>
    <w:rsid w:val="0079465D"/>
    <w:rsid w:val="00795EE3"/>
    <w:rsid w:val="007A11B0"/>
    <w:rsid w:val="007A1666"/>
    <w:rsid w:val="007B17EE"/>
    <w:rsid w:val="007B2A77"/>
    <w:rsid w:val="007B3B96"/>
    <w:rsid w:val="007B40C5"/>
    <w:rsid w:val="007B43AF"/>
    <w:rsid w:val="007B4BCD"/>
    <w:rsid w:val="007B56E4"/>
    <w:rsid w:val="007B5C61"/>
    <w:rsid w:val="007C363F"/>
    <w:rsid w:val="007C78AF"/>
    <w:rsid w:val="007D60FB"/>
    <w:rsid w:val="007D6A12"/>
    <w:rsid w:val="007D7773"/>
    <w:rsid w:val="007D79CB"/>
    <w:rsid w:val="007E6EDB"/>
    <w:rsid w:val="007F1888"/>
    <w:rsid w:val="007F7742"/>
    <w:rsid w:val="008005B0"/>
    <w:rsid w:val="0080410D"/>
    <w:rsid w:val="00805317"/>
    <w:rsid w:val="00810335"/>
    <w:rsid w:val="00810597"/>
    <w:rsid w:val="0081485A"/>
    <w:rsid w:val="00815D5C"/>
    <w:rsid w:val="008173C0"/>
    <w:rsid w:val="008207F7"/>
    <w:rsid w:val="00824AC1"/>
    <w:rsid w:val="0082628E"/>
    <w:rsid w:val="008265ED"/>
    <w:rsid w:val="0082745E"/>
    <w:rsid w:val="00827A5D"/>
    <w:rsid w:val="00831B59"/>
    <w:rsid w:val="00836FD0"/>
    <w:rsid w:val="00841708"/>
    <w:rsid w:val="00842AD7"/>
    <w:rsid w:val="008431A3"/>
    <w:rsid w:val="008436E0"/>
    <w:rsid w:val="008467C6"/>
    <w:rsid w:val="00847AF9"/>
    <w:rsid w:val="00851073"/>
    <w:rsid w:val="00855BCF"/>
    <w:rsid w:val="00865CFC"/>
    <w:rsid w:val="00870704"/>
    <w:rsid w:val="00870C6A"/>
    <w:rsid w:val="008719CB"/>
    <w:rsid w:val="00872B2B"/>
    <w:rsid w:val="008735A5"/>
    <w:rsid w:val="00875C09"/>
    <w:rsid w:val="008776E4"/>
    <w:rsid w:val="00880F1D"/>
    <w:rsid w:val="00881E31"/>
    <w:rsid w:val="00881FC5"/>
    <w:rsid w:val="00882B47"/>
    <w:rsid w:val="0088406D"/>
    <w:rsid w:val="00886CB6"/>
    <w:rsid w:val="00892A97"/>
    <w:rsid w:val="0089317A"/>
    <w:rsid w:val="00895655"/>
    <w:rsid w:val="008A5377"/>
    <w:rsid w:val="008A584F"/>
    <w:rsid w:val="008B3035"/>
    <w:rsid w:val="008B590D"/>
    <w:rsid w:val="008B66F4"/>
    <w:rsid w:val="008C45A5"/>
    <w:rsid w:val="008C6B2D"/>
    <w:rsid w:val="008D18BA"/>
    <w:rsid w:val="008D1AC6"/>
    <w:rsid w:val="008D2019"/>
    <w:rsid w:val="008D21B0"/>
    <w:rsid w:val="008D3EE0"/>
    <w:rsid w:val="008D5AF3"/>
    <w:rsid w:val="008E16F1"/>
    <w:rsid w:val="008E742B"/>
    <w:rsid w:val="008F40B2"/>
    <w:rsid w:val="008F41B3"/>
    <w:rsid w:val="008F5C1F"/>
    <w:rsid w:val="008F6C77"/>
    <w:rsid w:val="00901CD3"/>
    <w:rsid w:val="00906552"/>
    <w:rsid w:val="00911BEE"/>
    <w:rsid w:val="0091330D"/>
    <w:rsid w:val="00917826"/>
    <w:rsid w:val="00921EF8"/>
    <w:rsid w:val="0092221D"/>
    <w:rsid w:val="0092269E"/>
    <w:rsid w:val="0092274A"/>
    <w:rsid w:val="0093363D"/>
    <w:rsid w:val="009366D6"/>
    <w:rsid w:val="00937E08"/>
    <w:rsid w:val="00940A99"/>
    <w:rsid w:val="00944080"/>
    <w:rsid w:val="00946913"/>
    <w:rsid w:val="00947655"/>
    <w:rsid w:val="00956650"/>
    <w:rsid w:val="00960137"/>
    <w:rsid w:val="00963057"/>
    <w:rsid w:val="0096352A"/>
    <w:rsid w:val="00963A8D"/>
    <w:rsid w:val="00963CB2"/>
    <w:rsid w:val="00965703"/>
    <w:rsid w:val="0096658A"/>
    <w:rsid w:val="0097169E"/>
    <w:rsid w:val="00973E61"/>
    <w:rsid w:val="00976961"/>
    <w:rsid w:val="00976CE4"/>
    <w:rsid w:val="00985CC3"/>
    <w:rsid w:val="00986076"/>
    <w:rsid w:val="00986F76"/>
    <w:rsid w:val="00991199"/>
    <w:rsid w:val="00991DE0"/>
    <w:rsid w:val="00992163"/>
    <w:rsid w:val="009955C3"/>
    <w:rsid w:val="009973D5"/>
    <w:rsid w:val="009A71C6"/>
    <w:rsid w:val="009B0664"/>
    <w:rsid w:val="009B0BD4"/>
    <w:rsid w:val="009B15AE"/>
    <w:rsid w:val="009B1C89"/>
    <w:rsid w:val="009B2026"/>
    <w:rsid w:val="009B24B5"/>
    <w:rsid w:val="009B4294"/>
    <w:rsid w:val="009B4609"/>
    <w:rsid w:val="009B6920"/>
    <w:rsid w:val="009C0695"/>
    <w:rsid w:val="009C0E5D"/>
    <w:rsid w:val="009C1014"/>
    <w:rsid w:val="009C1341"/>
    <w:rsid w:val="009C51C1"/>
    <w:rsid w:val="009C5448"/>
    <w:rsid w:val="009D283D"/>
    <w:rsid w:val="009D5F89"/>
    <w:rsid w:val="009D6912"/>
    <w:rsid w:val="009E1B06"/>
    <w:rsid w:val="009F4412"/>
    <w:rsid w:val="009F454B"/>
    <w:rsid w:val="009F5F74"/>
    <w:rsid w:val="009F6278"/>
    <w:rsid w:val="009F77CD"/>
    <w:rsid w:val="00A044A9"/>
    <w:rsid w:val="00A05080"/>
    <w:rsid w:val="00A10F86"/>
    <w:rsid w:val="00A11D6A"/>
    <w:rsid w:val="00A14580"/>
    <w:rsid w:val="00A14A27"/>
    <w:rsid w:val="00A14A7A"/>
    <w:rsid w:val="00A23BA8"/>
    <w:rsid w:val="00A254CF"/>
    <w:rsid w:val="00A336DF"/>
    <w:rsid w:val="00A37B09"/>
    <w:rsid w:val="00A40D70"/>
    <w:rsid w:val="00A42812"/>
    <w:rsid w:val="00A43706"/>
    <w:rsid w:val="00A470EB"/>
    <w:rsid w:val="00A50EE8"/>
    <w:rsid w:val="00A51AA4"/>
    <w:rsid w:val="00A52444"/>
    <w:rsid w:val="00A54A92"/>
    <w:rsid w:val="00A60044"/>
    <w:rsid w:val="00A6418F"/>
    <w:rsid w:val="00A71791"/>
    <w:rsid w:val="00A72AFD"/>
    <w:rsid w:val="00A778A7"/>
    <w:rsid w:val="00A77E49"/>
    <w:rsid w:val="00A8440F"/>
    <w:rsid w:val="00A84AC4"/>
    <w:rsid w:val="00A8623A"/>
    <w:rsid w:val="00A91CCE"/>
    <w:rsid w:val="00A927EE"/>
    <w:rsid w:val="00A95725"/>
    <w:rsid w:val="00A969A5"/>
    <w:rsid w:val="00A972F3"/>
    <w:rsid w:val="00AA1E40"/>
    <w:rsid w:val="00AA3BDA"/>
    <w:rsid w:val="00AB1B7E"/>
    <w:rsid w:val="00AC0FDC"/>
    <w:rsid w:val="00AC2CA3"/>
    <w:rsid w:val="00AD3A3C"/>
    <w:rsid w:val="00AD527C"/>
    <w:rsid w:val="00AD6B75"/>
    <w:rsid w:val="00AE1C2D"/>
    <w:rsid w:val="00AE6CF0"/>
    <w:rsid w:val="00AF2D8D"/>
    <w:rsid w:val="00AF5ABD"/>
    <w:rsid w:val="00B0129A"/>
    <w:rsid w:val="00B032C9"/>
    <w:rsid w:val="00B07AFB"/>
    <w:rsid w:val="00B108DF"/>
    <w:rsid w:val="00B12621"/>
    <w:rsid w:val="00B1341A"/>
    <w:rsid w:val="00B15BAA"/>
    <w:rsid w:val="00B21188"/>
    <w:rsid w:val="00B27139"/>
    <w:rsid w:val="00B33AFF"/>
    <w:rsid w:val="00B372B8"/>
    <w:rsid w:val="00B37CD5"/>
    <w:rsid w:val="00B410F7"/>
    <w:rsid w:val="00B42675"/>
    <w:rsid w:val="00B51AC5"/>
    <w:rsid w:val="00B52DFE"/>
    <w:rsid w:val="00B53880"/>
    <w:rsid w:val="00B53BC9"/>
    <w:rsid w:val="00B5508D"/>
    <w:rsid w:val="00B63F4B"/>
    <w:rsid w:val="00B75C24"/>
    <w:rsid w:val="00B83853"/>
    <w:rsid w:val="00B84622"/>
    <w:rsid w:val="00B91139"/>
    <w:rsid w:val="00B928D2"/>
    <w:rsid w:val="00B955FA"/>
    <w:rsid w:val="00B96A9F"/>
    <w:rsid w:val="00BA44DC"/>
    <w:rsid w:val="00BA486F"/>
    <w:rsid w:val="00BA5CE3"/>
    <w:rsid w:val="00BB16DA"/>
    <w:rsid w:val="00BB65DD"/>
    <w:rsid w:val="00BB7489"/>
    <w:rsid w:val="00BC2E42"/>
    <w:rsid w:val="00BC2ED9"/>
    <w:rsid w:val="00BD3F0E"/>
    <w:rsid w:val="00BD51EF"/>
    <w:rsid w:val="00BD57C3"/>
    <w:rsid w:val="00BD6CCF"/>
    <w:rsid w:val="00BD7E7E"/>
    <w:rsid w:val="00BE4F43"/>
    <w:rsid w:val="00BF39D3"/>
    <w:rsid w:val="00C00B86"/>
    <w:rsid w:val="00C040F8"/>
    <w:rsid w:val="00C058DA"/>
    <w:rsid w:val="00C07480"/>
    <w:rsid w:val="00C077F2"/>
    <w:rsid w:val="00C11ED4"/>
    <w:rsid w:val="00C218E2"/>
    <w:rsid w:val="00C22DD7"/>
    <w:rsid w:val="00C23154"/>
    <w:rsid w:val="00C25D64"/>
    <w:rsid w:val="00C25E39"/>
    <w:rsid w:val="00C26214"/>
    <w:rsid w:val="00C262E7"/>
    <w:rsid w:val="00C33110"/>
    <w:rsid w:val="00C34C41"/>
    <w:rsid w:val="00C35F6A"/>
    <w:rsid w:val="00C3752F"/>
    <w:rsid w:val="00C37589"/>
    <w:rsid w:val="00C3782A"/>
    <w:rsid w:val="00C3797A"/>
    <w:rsid w:val="00C45F3E"/>
    <w:rsid w:val="00C46B56"/>
    <w:rsid w:val="00C46DFA"/>
    <w:rsid w:val="00C471B2"/>
    <w:rsid w:val="00C54700"/>
    <w:rsid w:val="00C57B81"/>
    <w:rsid w:val="00C57FE3"/>
    <w:rsid w:val="00C6328D"/>
    <w:rsid w:val="00C63C6C"/>
    <w:rsid w:val="00C63FEA"/>
    <w:rsid w:val="00C64813"/>
    <w:rsid w:val="00C656CA"/>
    <w:rsid w:val="00C72A6B"/>
    <w:rsid w:val="00C73B1A"/>
    <w:rsid w:val="00C77197"/>
    <w:rsid w:val="00C837C0"/>
    <w:rsid w:val="00C8546E"/>
    <w:rsid w:val="00C92392"/>
    <w:rsid w:val="00C933E4"/>
    <w:rsid w:val="00CA3A6C"/>
    <w:rsid w:val="00CA7EAE"/>
    <w:rsid w:val="00CB64D9"/>
    <w:rsid w:val="00CB790B"/>
    <w:rsid w:val="00CC209A"/>
    <w:rsid w:val="00CC4E2B"/>
    <w:rsid w:val="00CD34C9"/>
    <w:rsid w:val="00CD43DF"/>
    <w:rsid w:val="00CD4BBF"/>
    <w:rsid w:val="00CD65CB"/>
    <w:rsid w:val="00CE18F5"/>
    <w:rsid w:val="00CE3AD0"/>
    <w:rsid w:val="00CE492F"/>
    <w:rsid w:val="00CE7815"/>
    <w:rsid w:val="00CF060E"/>
    <w:rsid w:val="00CF0D51"/>
    <w:rsid w:val="00CF2628"/>
    <w:rsid w:val="00CF5788"/>
    <w:rsid w:val="00CF667F"/>
    <w:rsid w:val="00CF6708"/>
    <w:rsid w:val="00CF7017"/>
    <w:rsid w:val="00D01677"/>
    <w:rsid w:val="00D03F98"/>
    <w:rsid w:val="00D05988"/>
    <w:rsid w:val="00D153FD"/>
    <w:rsid w:val="00D17B9B"/>
    <w:rsid w:val="00D23C00"/>
    <w:rsid w:val="00D23C7D"/>
    <w:rsid w:val="00D25EE3"/>
    <w:rsid w:val="00D30B29"/>
    <w:rsid w:val="00D31CE3"/>
    <w:rsid w:val="00D40B35"/>
    <w:rsid w:val="00D434EF"/>
    <w:rsid w:val="00D43B52"/>
    <w:rsid w:val="00D506C8"/>
    <w:rsid w:val="00D5116B"/>
    <w:rsid w:val="00D55D52"/>
    <w:rsid w:val="00D64B1D"/>
    <w:rsid w:val="00D65446"/>
    <w:rsid w:val="00D67C24"/>
    <w:rsid w:val="00D80962"/>
    <w:rsid w:val="00D85DCB"/>
    <w:rsid w:val="00D869B8"/>
    <w:rsid w:val="00D90373"/>
    <w:rsid w:val="00D95FED"/>
    <w:rsid w:val="00DA41F6"/>
    <w:rsid w:val="00DA5308"/>
    <w:rsid w:val="00DA632C"/>
    <w:rsid w:val="00DB1A83"/>
    <w:rsid w:val="00DB1D77"/>
    <w:rsid w:val="00DB5CA6"/>
    <w:rsid w:val="00DC5239"/>
    <w:rsid w:val="00DD0610"/>
    <w:rsid w:val="00DD2CA3"/>
    <w:rsid w:val="00DD3A54"/>
    <w:rsid w:val="00DD430E"/>
    <w:rsid w:val="00DE2161"/>
    <w:rsid w:val="00DE21F8"/>
    <w:rsid w:val="00DE6697"/>
    <w:rsid w:val="00DF4E82"/>
    <w:rsid w:val="00DF6A8E"/>
    <w:rsid w:val="00E0112D"/>
    <w:rsid w:val="00E03295"/>
    <w:rsid w:val="00E05D05"/>
    <w:rsid w:val="00E107AE"/>
    <w:rsid w:val="00E13B50"/>
    <w:rsid w:val="00E1585C"/>
    <w:rsid w:val="00E15D00"/>
    <w:rsid w:val="00E1654D"/>
    <w:rsid w:val="00E24C9A"/>
    <w:rsid w:val="00E2516B"/>
    <w:rsid w:val="00E30FB2"/>
    <w:rsid w:val="00E34045"/>
    <w:rsid w:val="00E3757C"/>
    <w:rsid w:val="00E43286"/>
    <w:rsid w:val="00E50EAA"/>
    <w:rsid w:val="00E52416"/>
    <w:rsid w:val="00E525FC"/>
    <w:rsid w:val="00E56429"/>
    <w:rsid w:val="00E5685E"/>
    <w:rsid w:val="00E6318D"/>
    <w:rsid w:val="00E633C5"/>
    <w:rsid w:val="00E65054"/>
    <w:rsid w:val="00E65B3B"/>
    <w:rsid w:val="00E65CD3"/>
    <w:rsid w:val="00E715DE"/>
    <w:rsid w:val="00E754FD"/>
    <w:rsid w:val="00E8062F"/>
    <w:rsid w:val="00E8171B"/>
    <w:rsid w:val="00E81A5C"/>
    <w:rsid w:val="00E81B5F"/>
    <w:rsid w:val="00E82486"/>
    <w:rsid w:val="00E8417A"/>
    <w:rsid w:val="00E850E9"/>
    <w:rsid w:val="00E85E1B"/>
    <w:rsid w:val="00E86DC6"/>
    <w:rsid w:val="00E87D7E"/>
    <w:rsid w:val="00E93B7D"/>
    <w:rsid w:val="00E9469B"/>
    <w:rsid w:val="00E96E54"/>
    <w:rsid w:val="00EA0F7F"/>
    <w:rsid w:val="00EA355D"/>
    <w:rsid w:val="00EA6653"/>
    <w:rsid w:val="00EA6CBE"/>
    <w:rsid w:val="00EB0267"/>
    <w:rsid w:val="00EB2DD4"/>
    <w:rsid w:val="00EB76F5"/>
    <w:rsid w:val="00EC0FB4"/>
    <w:rsid w:val="00EC1D71"/>
    <w:rsid w:val="00EC3556"/>
    <w:rsid w:val="00EC51EE"/>
    <w:rsid w:val="00ED10AC"/>
    <w:rsid w:val="00ED7530"/>
    <w:rsid w:val="00EE5C6C"/>
    <w:rsid w:val="00EF092E"/>
    <w:rsid w:val="00EF5FDA"/>
    <w:rsid w:val="00EF6ABC"/>
    <w:rsid w:val="00EF7399"/>
    <w:rsid w:val="00F04E0D"/>
    <w:rsid w:val="00F0572C"/>
    <w:rsid w:val="00F0792C"/>
    <w:rsid w:val="00F11882"/>
    <w:rsid w:val="00F11A7C"/>
    <w:rsid w:val="00F11B67"/>
    <w:rsid w:val="00F1443B"/>
    <w:rsid w:val="00F20ACE"/>
    <w:rsid w:val="00F26556"/>
    <w:rsid w:val="00F279F8"/>
    <w:rsid w:val="00F30152"/>
    <w:rsid w:val="00F341F0"/>
    <w:rsid w:val="00F3434B"/>
    <w:rsid w:val="00F360D9"/>
    <w:rsid w:val="00F3754E"/>
    <w:rsid w:val="00F40444"/>
    <w:rsid w:val="00F409C2"/>
    <w:rsid w:val="00F413C4"/>
    <w:rsid w:val="00F41900"/>
    <w:rsid w:val="00F424AD"/>
    <w:rsid w:val="00F52D6D"/>
    <w:rsid w:val="00F612A1"/>
    <w:rsid w:val="00F61D3D"/>
    <w:rsid w:val="00F64A54"/>
    <w:rsid w:val="00F6685B"/>
    <w:rsid w:val="00F70AAA"/>
    <w:rsid w:val="00F72F38"/>
    <w:rsid w:val="00F7668A"/>
    <w:rsid w:val="00F776AA"/>
    <w:rsid w:val="00F80D00"/>
    <w:rsid w:val="00F8291E"/>
    <w:rsid w:val="00F84832"/>
    <w:rsid w:val="00F8525E"/>
    <w:rsid w:val="00F927F1"/>
    <w:rsid w:val="00F9788E"/>
    <w:rsid w:val="00F97A90"/>
    <w:rsid w:val="00FA4699"/>
    <w:rsid w:val="00FA73FA"/>
    <w:rsid w:val="00FA7DD9"/>
    <w:rsid w:val="00FB3D21"/>
    <w:rsid w:val="00FB5C24"/>
    <w:rsid w:val="00FB5CF1"/>
    <w:rsid w:val="00FB6812"/>
    <w:rsid w:val="00FC3099"/>
    <w:rsid w:val="00FC364A"/>
    <w:rsid w:val="00FC5AAA"/>
    <w:rsid w:val="00FC7DF8"/>
    <w:rsid w:val="00FD01DF"/>
    <w:rsid w:val="00FD0528"/>
    <w:rsid w:val="00FD0DDD"/>
    <w:rsid w:val="00FD0E40"/>
    <w:rsid w:val="00FD1878"/>
    <w:rsid w:val="00FD51B2"/>
    <w:rsid w:val="00FD5442"/>
    <w:rsid w:val="00FD6CE5"/>
    <w:rsid w:val="00FD6DD2"/>
    <w:rsid w:val="00FD79FB"/>
    <w:rsid w:val="00FE11AF"/>
    <w:rsid w:val="00FE2C13"/>
    <w:rsid w:val="00FE4606"/>
    <w:rsid w:val="00FF0E69"/>
    <w:rsid w:val="00FF0F26"/>
    <w:rsid w:val="00FF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7D615"/>
  <w15:docId w15:val="{C1D2819D-CE58-4EB1-9BED-161218C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2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A0508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A050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10"/>
    <w:qFormat/>
    <w:rsid w:val="00A05080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05080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A050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050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A0508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508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A0508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05080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Pogrubienie">
    <w:name w:val="Strong"/>
    <w:uiPriority w:val="22"/>
    <w:qFormat/>
    <w:rsid w:val="00A0508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6B0B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9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24B5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F776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4C3"/>
    <w:rPr>
      <w:rFonts w:eastAsiaTheme="minorEastAsia"/>
      <w:lang w:eastAsia="pl-PL"/>
    </w:rPr>
  </w:style>
  <w:style w:type="paragraph" w:customStyle="1" w:styleId="WW-Domylnie">
    <w:name w:val="WW-Domyślnie"/>
    <w:rsid w:val="00A43706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431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43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20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D666-D580-4C46-AED4-7E6B2C5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119</Words>
  <Characters>908</Characters>
  <Application>Microsoft Office Word</Application>
  <DocSecurity>0</DocSecurity>
  <Lines>53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Magdalena Szymkiewicz</cp:lastModifiedBy>
  <cp:revision>43</cp:revision>
  <cp:lastPrinted>2023-01-27T12:38:00Z</cp:lastPrinted>
  <dcterms:created xsi:type="dcterms:W3CDTF">2022-09-30T12:22:00Z</dcterms:created>
  <dcterms:modified xsi:type="dcterms:W3CDTF">2025-12-15T13:43:00Z</dcterms:modified>
</cp:coreProperties>
</file>